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C48F8" w14:textId="220F1D82" w:rsidR="00E43DE1" w:rsidRPr="00E43DE1" w:rsidRDefault="00E43DE1" w:rsidP="00F01993">
      <w:pPr>
        <w:pStyle w:val="Nagwek1"/>
        <w:ind w:firstLine="6237"/>
        <w:jc w:val="center"/>
        <w:rPr>
          <w:rFonts w:ascii="Times New Roman" w:hAnsi="Times New Roman" w:cs="Times New Roman"/>
          <w:sz w:val="22"/>
          <w:szCs w:val="22"/>
        </w:rPr>
      </w:pPr>
      <w:r w:rsidRPr="00E43DE1">
        <w:rPr>
          <w:rFonts w:ascii="Times New Roman" w:hAnsi="Times New Roman" w:cs="Times New Roman"/>
          <w:sz w:val="22"/>
          <w:szCs w:val="22"/>
        </w:rPr>
        <w:t>Załącznik nr 11 do SWZ</w:t>
      </w:r>
    </w:p>
    <w:p w14:paraId="7C2A674A" w14:textId="58E67A5C" w:rsidR="00F01993" w:rsidRDefault="005546DA" w:rsidP="00F01993">
      <w:pPr>
        <w:pStyle w:val="Nagwek1"/>
        <w:jc w:val="center"/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t>WZÓR GWARANCJI NALEŻYTEGO WYKONANIA UMOWY I</w:t>
      </w:r>
      <w:r w:rsidR="00F01993">
        <w:rPr>
          <w:rFonts w:ascii="Times New Roman" w:hAnsi="Times New Roman" w:cs="Times New Roman"/>
        </w:rPr>
        <w:t> </w:t>
      </w:r>
      <w:r w:rsidRPr="00E43DE1">
        <w:rPr>
          <w:rFonts w:ascii="Times New Roman" w:hAnsi="Times New Roman" w:cs="Times New Roman"/>
        </w:rPr>
        <w:t>USUNIĘCIA WAD</w:t>
      </w:r>
      <w:r w:rsidR="00F01993">
        <w:rPr>
          <w:rFonts w:ascii="Times New Roman" w:hAnsi="Times New Roman" w:cs="Times New Roman"/>
        </w:rPr>
        <w:t xml:space="preserve"> </w:t>
      </w:r>
      <w:r w:rsidRPr="00E43DE1">
        <w:rPr>
          <w:rFonts w:ascii="Times New Roman" w:hAnsi="Times New Roman" w:cs="Times New Roman"/>
        </w:rPr>
        <w:t>nr: ________</w:t>
      </w:r>
    </w:p>
    <w:p w14:paraId="7B4C2D84" w14:textId="6387D6CD" w:rsidR="00003133" w:rsidRPr="00E43DE1" w:rsidRDefault="00003133">
      <w:pPr>
        <w:rPr>
          <w:rFonts w:ascii="Times New Roman" w:hAnsi="Times New Roman" w:cs="Times New Roman"/>
        </w:rPr>
      </w:pPr>
    </w:p>
    <w:p w14:paraId="03C2E11D" w14:textId="77777777" w:rsidR="00F01993" w:rsidRPr="00F01993" w:rsidRDefault="005546DA" w:rsidP="00F01993">
      <w:pPr>
        <w:spacing w:after="0"/>
        <w:rPr>
          <w:rFonts w:ascii="Times New Roman" w:hAnsi="Times New Roman" w:cs="Times New Roman"/>
          <w:u w:val="single"/>
        </w:rPr>
      </w:pPr>
      <w:r w:rsidRPr="00F01993">
        <w:rPr>
          <w:rFonts w:ascii="Times New Roman" w:hAnsi="Times New Roman" w:cs="Times New Roman"/>
          <w:u w:val="single"/>
        </w:rPr>
        <w:t>GWARANT:</w:t>
      </w:r>
    </w:p>
    <w:p w14:paraId="347B0B81" w14:textId="2A547334" w:rsidR="00003133" w:rsidRDefault="005546DA">
      <w:pPr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t>[nazwa, adres]</w:t>
      </w:r>
    </w:p>
    <w:p w14:paraId="04D46537" w14:textId="77777777" w:rsidR="00F01993" w:rsidRPr="00F01993" w:rsidRDefault="00F01993">
      <w:pPr>
        <w:rPr>
          <w:rFonts w:ascii="Times New Roman" w:hAnsi="Times New Roman" w:cs="Times New Roman"/>
          <w:u w:val="single"/>
        </w:rPr>
      </w:pPr>
    </w:p>
    <w:p w14:paraId="52AF2C9C" w14:textId="77777777" w:rsidR="00F01993" w:rsidRPr="00F01993" w:rsidRDefault="005546DA" w:rsidP="00F01993">
      <w:pPr>
        <w:spacing w:after="0"/>
        <w:rPr>
          <w:rFonts w:ascii="Times New Roman" w:hAnsi="Times New Roman" w:cs="Times New Roman"/>
          <w:u w:val="single"/>
        </w:rPr>
      </w:pPr>
      <w:r w:rsidRPr="00F01993">
        <w:rPr>
          <w:rFonts w:ascii="Times New Roman" w:hAnsi="Times New Roman" w:cs="Times New Roman"/>
          <w:u w:val="single"/>
        </w:rPr>
        <w:t>BENEFICJENT</w:t>
      </w:r>
    </w:p>
    <w:p w14:paraId="6F7512BA" w14:textId="6E7A5F44" w:rsidR="00003133" w:rsidRDefault="005546DA">
      <w:pPr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t>[nazwa, adres]</w:t>
      </w:r>
    </w:p>
    <w:p w14:paraId="67A5A85D" w14:textId="77777777" w:rsidR="00F01993" w:rsidRPr="00E43DE1" w:rsidRDefault="00F01993">
      <w:pPr>
        <w:rPr>
          <w:rFonts w:ascii="Times New Roman" w:hAnsi="Times New Roman" w:cs="Times New Roman"/>
        </w:rPr>
      </w:pPr>
    </w:p>
    <w:p w14:paraId="6B8D29CB" w14:textId="77777777" w:rsidR="00F01993" w:rsidRDefault="005546DA" w:rsidP="00F01993">
      <w:pPr>
        <w:spacing w:after="0"/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t>ZOBOWIĄZANY:</w:t>
      </w:r>
    </w:p>
    <w:p w14:paraId="795C529E" w14:textId="2189488F" w:rsidR="00003133" w:rsidRPr="00E43DE1" w:rsidRDefault="005546DA">
      <w:pPr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t>[nazwa, adres]</w:t>
      </w:r>
    </w:p>
    <w:p w14:paraId="65DA6AB6" w14:textId="77777777" w:rsidR="00003133" w:rsidRPr="00E43DE1" w:rsidRDefault="005546DA" w:rsidP="00E67654">
      <w:pPr>
        <w:pStyle w:val="Nagwek2"/>
        <w:spacing w:before="240" w:after="120"/>
        <w:jc w:val="center"/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t>§ 1</w:t>
      </w:r>
    </w:p>
    <w:p w14:paraId="073CB6F1" w14:textId="194EEC19" w:rsidR="00003133" w:rsidRPr="00967FB1" w:rsidRDefault="005546DA" w:rsidP="00F01993">
      <w:pPr>
        <w:pStyle w:val="Akapitzlis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>Niniejsza gwarancja zabezpiecza należyte wykonanie przez Zobowiązanego umowy nr ____________, która zostanie zawarta pomiędzy Beneficjentem a Zobowiązanym, na</w:t>
      </w:r>
      <w:r w:rsidR="00F01993" w:rsidRPr="00967FB1">
        <w:rPr>
          <w:rFonts w:ascii="Times New Roman" w:hAnsi="Times New Roman" w:cs="Times New Roman"/>
          <w:sz w:val="24"/>
          <w:szCs w:val="24"/>
        </w:rPr>
        <w:t> </w:t>
      </w:r>
      <w:r w:rsidRPr="00967FB1">
        <w:rPr>
          <w:rFonts w:ascii="Times New Roman" w:hAnsi="Times New Roman" w:cs="Times New Roman"/>
          <w:sz w:val="24"/>
          <w:szCs w:val="24"/>
        </w:rPr>
        <w:t>realizację następującego zamówienia</w:t>
      </w:r>
      <w:r w:rsidR="00E43DE1" w:rsidRPr="00967FB1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3F42E177" w14:textId="4206331D" w:rsidR="00003133" w:rsidRPr="00F01993" w:rsidRDefault="005546DA" w:rsidP="00F01993">
      <w:pPr>
        <w:pStyle w:val="Akapitzlist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</w:rPr>
      </w:pPr>
      <w:r w:rsidRPr="00967FB1">
        <w:rPr>
          <w:rFonts w:ascii="Times New Roman" w:hAnsi="Times New Roman" w:cs="Times New Roman"/>
          <w:sz w:val="24"/>
          <w:szCs w:val="24"/>
        </w:rPr>
        <w:t>Żadne zmiany niniejszej Umowy nie wpływają na ważność niniejszej gwarancji ani na</w:t>
      </w:r>
      <w:r w:rsidR="00F01993" w:rsidRPr="00967FB1">
        <w:rPr>
          <w:rFonts w:ascii="Times New Roman" w:hAnsi="Times New Roman" w:cs="Times New Roman"/>
          <w:sz w:val="24"/>
          <w:szCs w:val="24"/>
        </w:rPr>
        <w:t> </w:t>
      </w:r>
      <w:r w:rsidRPr="00967FB1">
        <w:rPr>
          <w:rFonts w:ascii="Times New Roman" w:hAnsi="Times New Roman" w:cs="Times New Roman"/>
          <w:sz w:val="24"/>
          <w:szCs w:val="24"/>
        </w:rPr>
        <w:t>zakres zobowiązania Gwaranta. Gwarant rezygnuje niniejszym z konieczności powiadamiania go o</w:t>
      </w:r>
      <w:r w:rsidR="00F01993" w:rsidRPr="00967FB1">
        <w:rPr>
          <w:rFonts w:ascii="Times New Roman" w:hAnsi="Times New Roman" w:cs="Times New Roman"/>
          <w:sz w:val="24"/>
          <w:szCs w:val="24"/>
        </w:rPr>
        <w:t> </w:t>
      </w:r>
      <w:r w:rsidRPr="00967FB1">
        <w:rPr>
          <w:rFonts w:ascii="Times New Roman" w:hAnsi="Times New Roman" w:cs="Times New Roman"/>
          <w:sz w:val="24"/>
          <w:szCs w:val="24"/>
        </w:rPr>
        <w:t>dokonywanych zmianach Umowy</w:t>
      </w:r>
      <w:r w:rsidRPr="00F01993">
        <w:rPr>
          <w:rFonts w:ascii="Times New Roman" w:hAnsi="Times New Roman" w:cs="Times New Roman"/>
        </w:rPr>
        <w:t>.</w:t>
      </w:r>
    </w:p>
    <w:p w14:paraId="03D068A0" w14:textId="77777777" w:rsidR="00003133" w:rsidRPr="00E43DE1" w:rsidRDefault="005546DA" w:rsidP="00E67654">
      <w:pPr>
        <w:pStyle w:val="Nagwek2"/>
        <w:spacing w:before="240" w:after="120"/>
        <w:jc w:val="center"/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t>§ 2</w:t>
      </w:r>
    </w:p>
    <w:p w14:paraId="6D4A8628" w14:textId="7E3E33E6" w:rsidR="00003133" w:rsidRPr="00967FB1" w:rsidRDefault="005546DA" w:rsidP="00F01993">
      <w:pPr>
        <w:jc w:val="both"/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 xml:space="preserve">Na podstawie niniejszej gwarancji, Gwarant </w:t>
      </w:r>
      <w:proofErr w:type="spellStart"/>
      <w:r w:rsidRPr="00967FB1">
        <w:rPr>
          <w:rFonts w:ascii="Times New Roman" w:hAnsi="Times New Roman" w:cs="Times New Roman"/>
          <w:sz w:val="24"/>
          <w:szCs w:val="24"/>
        </w:rPr>
        <w:t>zobowiązuje</w:t>
      </w:r>
      <w:proofErr w:type="spellEnd"/>
      <w:r w:rsidRPr="00967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FB1">
        <w:rPr>
          <w:rFonts w:ascii="Times New Roman" w:hAnsi="Times New Roman" w:cs="Times New Roman"/>
          <w:sz w:val="24"/>
          <w:szCs w:val="24"/>
        </w:rPr>
        <w:t>się</w:t>
      </w:r>
      <w:proofErr w:type="spellEnd"/>
      <w:r w:rsidRPr="00967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FB1">
        <w:rPr>
          <w:rFonts w:ascii="Times New Roman" w:hAnsi="Times New Roman" w:cs="Times New Roman"/>
          <w:sz w:val="24"/>
          <w:szCs w:val="24"/>
        </w:rPr>
        <w:t>nieodwołalnie</w:t>
      </w:r>
      <w:proofErr w:type="spellEnd"/>
      <w:r w:rsidRPr="00967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FB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A498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967FB1">
        <w:rPr>
          <w:rFonts w:ascii="Times New Roman" w:hAnsi="Times New Roman" w:cs="Times New Roman"/>
          <w:sz w:val="24"/>
          <w:szCs w:val="24"/>
        </w:rPr>
        <w:t>bezwarunkowo</w:t>
      </w:r>
      <w:proofErr w:type="spellEnd"/>
      <w:r w:rsidRPr="00967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FB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01993" w:rsidRPr="00967FB1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967FB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01993" w:rsidRPr="00967FB1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967FB1">
        <w:rPr>
          <w:rFonts w:ascii="Times New Roman" w:hAnsi="Times New Roman" w:cs="Times New Roman"/>
          <w:sz w:val="24"/>
          <w:szCs w:val="24"/>
        </w:rPr>
        <w:t>pierwsze</w:t>
      </w:r>
      <w:proofErr w:type="spellEnd"/>
      <w:r w:rsidRPr="00967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FB1">
        <w:rPr>
          <w:rFonts w:ascii="Times New Roman" w:hAnsi="Times New Roman" w:cs="Times New Roman"/>
          <w:sz w:val="24"/>
          <w:szCs w:val="24"/>
        </w:rPr>
        <w:t>pisemne</w:t>
      </w:r>
      <w:proofErr w:type="spellEnd"/>
      <w:r w:rsidRPr="00967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7FB1">
        <w:rPr>
          <w:rFonts w:ascii="Times New Roman" w:hAnsi="Times New Roman" w:cs="Times New Roman"/>
          <w:sz w:val="24"/>
          <w:szCs w:val="24"/>
        </w:rPr>
        <w:t>żądanie</w:t>
      </w:r>
      <w:proofErr w:type="spellEnd"/>
      <w:r w:rsidRPr="00967FB1">
        <w:rPr>
          <w:rFonts w:ascii="Times New Roman" w:hAnsi="Times New Roman" w:cs="Times New Roman"/>
          <w:sz w:val="24"/>
          <w:szCs w:val="24"/>
        </w:rPr>
        <w:t xml:space="preserve"> bez uzasadnienia do zapłaty na rzecz Beneficjenta kwoty do łącznej wysokości ____________ PLN (słownie: _________________) – łączna suma gwarancyjna, tj.:</w:t>
      </w:r>
    </w:p>
    <w:p w14:paraId="5F09AA09" w14:textId="687ECCBF" w:rsidR="00003133" w:rsidRPr="00967FB1" w:rsidRDefault="005546DA" w:rsidP="0053708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>kwoty do wysokości ___________ PLN (słownie: ____________________) – suma gwarancyjna z tytułu niewykonania lub nienależytego wykonania Umowy przez Zobowiązanego,</w:t>
      </w:r>
    </w:p>
    <w:p w14:paraId="10CCFEB4" w14:textId="6EC843E9" w:rsidR="00003133" w:rsidRPr="00967FB1" w:rsidRDefault="005546DA" w:rsidP="0053708E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 xml:space="preserve">kwoty do wysokości ___________ PLN (słownie: ____________________) – </w:t>
      </w:r>
      <w:r w:rsidRPr="00266507">
        <w:rPr>
          <w:rFonts w:ascii="Times New Roman" w:hAnsi="Times New Roman" w:cs="Times New Roman"/>
          <w:sz w:val="24"/>
          <w:szCs w:val="24"/>
        </w:rPr>
        <w:t xml:space="preserve">suma </w:t>
      </w:r>
      <w:proofErr w:type="spellStart"/>
      <w:r w:rsidRPr="00266507">
        <w:rPr>
          <w:rFonts w:ascii="Times New Roman" w:hAnsi="Times New Roman" w:cs="Times New Roman"/>
          <w:sz w:val="24"/>
          <w:szCs w:val="24"/>
        </w:rPr>
        <w:t>gwarancyjna</w:t>
      </w:r>
      <w:proofErr w:type="spellEnd"/>
      <w:r w:rsidRPr="00266507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266507">
        <w:rPr>
          <w:rFonts w:ascii="Times New Roman" w:hAnsi="Times New Roman" w:cs="Times New Roman"/>
          <w:sz w:val="24"/>
          <w:szCs w:val="24"/>
        </w:rPr>
        <w:t>tytułu</w:t>
      </w:r>
      <w:proofErr w:type="spellEnd"/>
      <w:r w:rsidRPr="00266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507">
        <w:rPr>
          <w:rFonts w:ascii="Times New Roman" w:hAnsi="Times New Roman" w:cs="Times New Roman"/>
          <w:sz w:val="24"/>
          <w:szCs w:val="24"/>
        </w:rPr>
        <w:t>rękojmi</w:t>
      </w:r>
      <w:proofErr w:type="spellEnd"/>
      <w:r w:rsidRPr="00266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375" w:rsidRPr="00266507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="00EB7375" w:rsidRPr="00266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375" w:rsidRPr="00266507">
        <w:rPr>
          <w:rFonts w:ascii="Times New Roman" w:hAnsi="Times New Roman" w:cs="Times New Roman"/>
          <w:sz w:val="24"/>
          <w:szCs w:val="24"/>
        </w:rPr>
        <w:t>gwarancji</w:t>
      </w:r>
      <w:proofErr w:type="spellEnd"/>
      <w:r w:rsidR="00EB7375" w:rsidRPr="00266507">
        <w:rPr>
          <w:rFonts w:ascii="Times New Roman" w:hAnsi="Times New Roman" w:cs="Times New Roman"/>
          <w:sz w:val="24"/>
          <w:szCs w:val="24"/>
        </w:rPr>
        <w:t xml:space="preserve"> </w:t>
      </w:r>
      <w:r w:rsidRPr="00266507">
        <w:rPr>
          <w:rFonts w:ascii="Times New Roman" w:hAnsi="Times New Roman" w:cs="Times New Roman"/>
          <w:sz w:val="24"/>
          <w:szCs w:val="24"/>
        </w:rPr>
        <w:t>za wady.</w:t>
      </w:r>
    </w:p>
    <w:p w14:paraId="2353F44B" w14:textId="77777777" w:rsidR="00003133" w:rsidRPr="00E43DE1" w:rsidRDefault="005546DA" w:rsidP="00E67654">
      <w:pPr>
        <w:pStyle w:val="Nagwek2"/>
        <w:spacing w:before="240" w:after="120"/>
        <w:jc w:val="center"/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lastRenderedPageBreak/>
        <w:t>§ 3</w:t>
      </w:r>
    </w:p>
    <w:p w14:paraId="66CF9DDC" w14:textId="0C3F22E0" w:rsidR="00003133" w:rsidRPr="00967FB1" w:rsidRDefault="005546DA" w:rsidP="0053708E">
      <w:pPr>
        <w:pStyle w:val="Akapitzlist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>Kwoty, o których mowa w § 2, Gwarant zapłaci w terminie 14 (czternastu) dni od dnia doręczenia Gwarantowi, na wskazany w § 10 adres, pierwszego pisemnego</w:t>
      </w:r>
      <w:r w:rsidR="00EB7375">
        <w:rPr>
          <w:rFonts w:ascii="Times New Roman" w:hAnsi="Times New Roman" w:cs="Times New Roman"/>
          <w:sz w:val="24"/>
          <w:szCs w:val="24"/>
        </w:rPr>
        <w:t xml:space="preserve"> lub podpisanego podpisem kwalifikowanym</w:t>
      </w:r>
      <w:r w:rsidRPr="00967FB1">
        <w:rPr>
          <w:rFonts w:ascii="Times New Roman" w:hAnsi="Times New Roman" w:cs="Times New Roman"/>
          <w:sz w:val="24"/>
          <w:szCs w:val="24"/>
        </w:rPr>
        <w:t xml:space="preserve"> wezwania do zapłaty zawierającego oświadczenie Beneficjenta, że żądana kwota jest mu należna oraz spełniającego wymogi ust. 2.</w:t>
      </w:r>
      <w:r w:rsidR="00EB73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7FF1A" w14:textId="429B87AE" w:rsidR="00003133" w:rsidRPr="0053708E" w:rsidRDefault="005546DA" w:rsidP="0053708E">
      <w:pPr>
        <w:pStyle w:val="Akapitzlist"/>
        <w:numPr>
          <w:ilvl w:val="0"/>
          <w:numId w:val="14"/>
        </w:numPr>
        <w:ind w:left="426" w:hanging="426"/>
        <w:jc w:val="both"/>
        <w:rPr>
          <w:rFonts w:ascii="Times New Roman" w:hAnsi="Times New Roman" w:cs="Times New Roman"/>
        </w:rPr>
      </w:pPr>
      <w:r w:rsidRPr="00967FB1">
        <w:rPr>
          <w:rFonts w:ascii="Times New Roman" w:hAnsi="Times New Roman" w:cs="Times New Roman"/>
          <w:sz w:val="24"/>
          <w:szCs w:val="24"/>
        </w:rPr>
        <w:t>Wezwanie do zapłaty powinno być podpisane przez osoby właściwie umocowane w</w:t>
      </w:r>
      <w:r w:rsidR="00FF0D66">
        <w:rPr>
          <w:rFonts w:ascii="Times New Roman" w:hAnsi="Times New Roman" w:cs="Times New Roman"/>
          <w:sz w:val="24"/>
          <w:szCs w:val="24"/>
        </w:rPr>
        <w:t> </w:t>
      </w:r>
      <w:r w:rsidRPr="00967FB1">
        <w:rPr>
          <w:rFonts w:ascii="Times New Roman" w:hAnsi="Times New Roman" w:cs="Times New Roman"/>
          <w:sz w:val="24"/>
          <w:szCs w:val="24"/>
        </w:rPr>
        <w:t>imieniu Beneficjenta i złożone w okresie ważności gwarancji</w:t>
      </w:r>
      <w:r w:rsidR="00EB7375">
        <w:rPr>
          <w:rFonts w:ascii="Times New Roman" w:hAnsi="Times New Roman" w:cs="Times New Roman"/>
          <w:sz w:val="24"/>
          <w:szCs w:val="24"/>
        </w:rPr>
        <w:t>.</w:t>
      </w:r>
      <w:r w:rsidRPr="00967F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325DC9" w14:textId="77777777" w:rsidR="00003133" w:rsidRPr="00E43DE1" w:rsidRDefault="005546DA" w:rsidP="00E67654">
      <w:pPr>
        <w:pStyle w:val="Nagwek2"/>
        <w:spacing w:before="240" w:after="120"/>
        <w:jc w:val="center"/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t>§ 4</w:t>
      </w:r>
    </w:p>
    <w:p w14:paraId="5744E3F3" w14:textId="10584BC4" w:rsidR="00003133" w:rsidRPr="00967FB1" w:rsidRDefault="005546DA" w:rsidP="0053708E">
      <w:pPr>
        <w:jc w:val="both"/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>Sumy gwarancyjne określone w § 2 pkt 1 i 2 stanowią górną granicę odpowiedzialności Gwaranta. Każda kwota zapłacona z tytułu niniejszej gwarancji zmniejsza łączną sumę gwarancyjną oraz odpowiednią sumę gwarancyjną</w:t>
      </w:r>
      <w:r w:rsidR="00E43DE1" w:rsidRPr="00967FB1">
        <w:rPr>
          <w:rFonts w:ascii="Times New Roman" w:hAnsi="Times New Roman" w:cs="Times New Roman"/>
          <w:sz w:val="24"/>
          <w:szCs w:val="24"/>
        </w:rPr>
        <w:t xml:space="preserve"> z tytułów określonych w§ 2 pkt 1 i 2.</w:t>
      </w:r>
    </w:p>
    <w:p w14:paraId="08E9CBE7" w14:textId="77777777" w:rsidR="00003133" w:rsidRPr="00E43DE1" w:rsidRDefault="005546DA" w:rsidP="00E67654">
      <w:pPr>
        <w:pStyle w:val="Nagwek2"/>
        <w:spacing w:before="240" w:after="120"/>
        <w:jc w:val="center"/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t>§ 5</w:t>
      </w:r>
    </w:p>
    <w:p w14:paraId="481C6BAD" w14:textId="77777777" w:rsidR="0053708E" w:rsidRPr="00967FB1" w:rsidRDefault="005546DA">
      <w:pPr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>Gwarancja obowiązuje:</w:t>
      </w:r>
    </w:p>
    <w:p w14:paraId="450FE9DE" w14:textId="055BAB76" w:rsidR="002813DD" w:rsidRPr="00967FB1" w:rsidRDefault="005546DA">
      <w:pPr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>1) od dnia ____ do dnia ____ – dla roszczeń z tytułu § 2 pkt 1</w:t>
      </w:r>
      <w:r w:rsidR="002813DD" w:rsidRPr="00967FB1">
        <w:rPr>
          <w:rFonts w:ascii="Times New Roman" w:hAnsi="Times New Roman" w:cs="Times New Roman"/>
          <w:sz w:val="24"/>
          <w:szCs w:val="24"/>
        </w:rPr>
        <w:t>; oraz</w:t>
      </w:r>
    </w:p>
    <w:p w14:paraId="05651B5A" w14:textId="12D7058B" w:rsidR="002813DD" w:rsidRPr="00967FB1" w:rsidRDefault="005546DA">
      <w:pPr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>2) od dnia ____ do dnia ____ – dla roszczeń z tytułu § 2 pkt 2.</w:t>
      </w:r>
    </w:p>
    <w:p w14:paraId="0C40229B" w14:textId="66EDC052" w:rsidR="00003133" w:rsidRPr="00967FB1" w:rsidRDefault="002813DD">
      <w:pPr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>i tylko w</w:t>
      </w:r>
      <w:r w:rsidR="005546DA" w:rsidRPr="00967FB1">
        <w:rPr>
          <w:rFonts w:ascii="Times New Roman" w:hAnsi="Times New Roman" w:cs="Times New Roman"/>
          <w:sz w:val="24"/>
          <w:szCs w:val="24"/>
        </w:rPr>
        <w:t>ezwanie do zapłaty doręczone w tych okresach i spełniające wymogi formalne powoduje obowiązek zapłaty</w:t>
      </w:r>
      <w:r w:rsidRPr="00967FB1">
        <w:rPr>
          <w:rFonts w:ascii="Times New Roman" w:hAnsi="Times New Roman" w:cs="Times New Roman"/>
          <w:sz w:val="24"/>
          <w:szCs w:val="24"/>
        </w:rPr>
        <w:t xml:space="preserve"> z tytułu niniejszej gwarancji</w:t>
      </w:r>
      <w:r w:rsidR="005546DA" w:rsidRPr="00967FB1">
        <w:rPr>
          <w:rFonts w:ascii="Times New Roman" w:hAnsi="Times New Roman" w:cs="Times New Roman"/>
          <w:sz w:val="24"/>
          <w:szCs w:val="24"/>
        </w:rPr>
        <w:t>.</w:t>
      </w:r>
    </w:p>
    <w:p w14:paraId="137C44F1" w14:textId="77777777" w:rsidR="00003133" w:rsidRPr="00E43DE1" w:rsidRDefault="005546DA" w:rsidP="00E67654">
      <w:pPr>
        <w:pStyle w:val="Nagwek2"/>
        <w:spacing w:before="240" w:after="120"/>
        <w:jc w:val="center"/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t>§ 6</w:t>
      </w:r>
    </w:p>
    <w:p w14:paraId="522808EB" w14:textId="296607F6" w:rsidR="00EE233F" w:rsidRPr="00967FB1" w:rsidRDefault="005E2406" w:rsidP="003112F1">
      <w:pPr>
        <w:pStyle w:val="Akapitzlist"/>
        <w:numPr>
          <w:ilvl w:val="1"/>
          <w:numId w:val="16"/>
        </w:num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>Niniejsza g</w:t>
      </w:r>
      <w:r w:rsidR="005546DA" w:rsidRPr="00967FB1">
        <w:rPr>
          <w:rFonts w:ascii="Times New Roman" w:hAnsi="Times New Roman" w:cs="Times New Roman"/>
          <w:sz w:val="24"/>
          <w:szCs w:val="24"/>
        </w:rPr>
        <w:t>warancja wygasa w przypadku:</w:t>
      </w:r>
    </w:p>
    <w:p w14:paraId="128B2D10" w14:textId="23DC5282" w:rsidR="00EE233F" w:rsidRPr="00967FB1" w:rsidRDefault="00EE233F" w:rsidP="003112F1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>niedoręczenia Gwarantowi wezwania do zapłaty przed upływem terminów obowiązywania gwarancji;</w:t>
      </w:r>
    </w:p>
    <w:p w14:paraId="004C67BA" w14:textId="180028D6" w:rsidR="00EE233F" w:rsidRPr="00967FB1" w:rsidRDefault="00EE233F" w:rsidP="003112F1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>wyczerpania łącznej sumy gwarancyjnej;</w:t>
      </w:r>
    </w:p>
    <w:p w14:paraId="7CA89864" w14:textId="14A7C161" w:rsidR="00EE233F" w:rsidRPr="00967FB1" w:rsidRDefault="00EE233F" w:rsidP="003112F1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>zwolnienia Gwaranta przez Beneficjenta ze wszystkich zobowiązań zabezpieczonych gwarancją przed upływem terminów jej obowiązywania;</w:t>
      </w:r>
    </w:p>
    <w:p w14:paraId="6598E601" w14:textId="6742DFFD" w:rsidR="00EE233F" w:rsidRPr="00967FB1" w:rsidRDefault="00EE233F" w:rsidP="003112F1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 xml:space="preserve">jeżeli oryginał dokumentu niniejszej gwarancji zostanie zwrócony Gwarantowi przez Beneficjenta przed upływem terminów obowiązywania gwarancji. </w:t>
      </w:r>
    </w:p>
    <w:p w14:paraId="00EB96D9" w14:textId="77777777" w:rsidR="00003133" w:rsidRPr="00E43DE1" w:rsidRDefault="005546DA" w:rsidP="00E67654">
      <w:pPr>
        <w:pStyle w:val="Nagwek2"/>
        <w:spacing w:before="240" w:after="120"/>
        <w:jc w:val="center"/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t>§ 7</w:t>
      </w:r>
    </w:p>
    <w:p w14:paraId="6906C2D2" w14:textId="77777777" w:rsidR="00003133" w:rsidRPr="00967FB1" w:rsidRDefault="005546DA" w:rsidP="00E67654">
      <w:pPr>
        <w:jc w:val="both"/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>Wierzytelność z tytułu niniejszej gwarancji może być przedmiotem przelewu na osobę trzecią za zgodą Gwaranta.</w:t>
      </w:r>
    </w:p>
    <w:p w14:paraId="436CD0C6" w14:textId="77777777" w:rsidR="00003133" w:rsidRPr="00E43DE1" w:rsidRDefault="005546DA" w:rsidP="00E67654">
      <w:pPr>
        <w:pStyle w:val="Nagwek2"/>
        <w:spacing w:before="240" w:after="120"/>
        <w:jc w:val="center"/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lastRenderedPageBreak/>
        <w:t>§ 8</w:t>
      </w:r>
    </w:p>
    <w:p w14:paraId="1216C6C0" w14:textId="3C20BA28" w:rsidR="00490DEA" w:rsidRPr="003112F1" w:rsidRDefault="00490DEA" w:rsidP="00967FB1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112F1">
        <w:rPr>
          <w:rFonts w:ascii="Times New Roman" w:hAnsi="Times New Roman" w:cs="Times New Roman"/>
          <w:sz w:val="24"/>
          <w:szCs w:val="24"/>
          <w:lang w:val="pl-PL"/>
        </w:rPr>
        <w:t>Do praw i obowiązków wynikających z niniejszej gwarancji oraz do rozstrzygania sporów</w:t>
      </w:r>
      <w:r w:rsidR="003112F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3112F1">
        <w:rPr>
          <w:rFonts w:ascii="Times New Roman" w:hAnsi="Times New Roman" w:cs="Times New Roman"/>
          <w:sz w:val="24"/>
          <w:szCs w:val="24"/>
          <w:lang w:val="pl-PL"/>
        </w:rPr>
        <w:t>powstałych w związku z niniejszą gwarancją stosuje się przepisy prawa polskiego.</w:t>
      </w:r>
    </w:p>
    <w:p w14:paraId="4092231B" w14:textId="1B4D82B4" w:rsidR="00003133" w:rsidRPr="003112F1" w:rsidRDefault="00490DEA" w:rsidP="00967FB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32"/>
          <w:szCs w:val="32"/>
        </w:rPr>
      </w:pPr>
      <w:r w:rsidRPr="003112F1">
        <w:rPr>
          <w:rFonts w:ascii="Times New Roman" w:hAnsi="Times New Roman" w:cs="Times New Roman"/>
          <w:sz w:val="24"/>
          <w:szCs w:val="24"/>
          <w:lang w:val="pl-PL"/>
        </w:rPr>
        <w:t>Wszelkie spory mogące wyniknąć z niniejszej gwarancji będą rozstrzygane przez sąd właściwy miejscowo dla siedziby jednostki organizacyjnej Beneficjenta.</w:t>
      </w:r>
    </w:p>
    <w:p w14:paraId="4159A138" w14:textId="77777777" w:rsidR="00003133" w:rsidRPr="00E43DE1" w:rsidRDefault="005546DA" w:rsidP="00E67654">
      <w:pPr>
        <w:pStyle w:val="Nagwek2"/>
        <w:spacing w:before="240" w:after="120"/>
        <w:jc w:val="center"/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t>§ 9</w:t>
      </w:r>
    </w:p>
    <w:p w14:paraId="268AB617" w14:textId="77777777" w:rsidR="00003133" w:rsidRPr="00967FB1" w:rsidRDefault="005546DA">
      <w:pPr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>Niniejszą gwarancję sporządzono w jednym egzemplarzu.</w:t>
      </w:r>
    </w:p>
    <w:p w14:paraId="3278548B" w14:textId="77777777" w:rsidR="00003133" w:rsidRPr="00E43DE1" w:rsidRDefault="005546DA" w:rsidP="00E67654">
      <w:pPr>
        <w:pStyle w:val="Nagwek2"/>
        <w:spacing w:before="240" w:after="120"/>
        <w:jc w:val="center"/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t>§ 10</w:t>
      </w:r>
    </w:p>
    <w:p w14:paraId="7338AC30" w14:textId="7F58D040" w:rsidR="00C44AA3" w:rsidRPr="00967FB1" w:rsidRDefault="005546DA" w:rsidP="00E67654">
      <w:pPr>
        <w:jc w:val="both"/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>Adres korespondencyjny Gwaranta oraz adres na który należy kierować wezwanie do</w:t>
      </w:r>
      <w:r w:rsidR="00967FB1">
        <w:rPr>
          <w:rFonts w:ascii="Times New Roman" w:hAnsi="Times New Roman" w:cs="Times New Roman"/>
          <w:sz w:val="24"/>
          <w:szCs w:val="24"/>
        </w:rPr>
        <w:t> </w:t>
      </w:r>
      <w:r w:rsidRPr="00967FB1">
        <w:rPr>
          <w:rFonts w:ascii="Times New Roman" w:hAnsi="Times New Roman" w:cs="Times New Roman"/>
          <w:sz w:val="24"/>
          <w:szCs w:val="24"/>
        </w:rPr>
        <w:t>zapłaty:</w:t>
      </w:r>
    </w:p>
    <w:p w14:paraId="494A7AEB" w14:textId="249D4889" w:rsidR="00C44AA3" w:rsidRPr="00967FB1" w:rsidRDefault="00C44AA3">
      <w:pPr>
        <w:rPr>
          <w:rFonts w:ascii="Times New Roman" w:hAnsi="Times New Roman" w:cs="Times New Roman"/>
          <w:sz w:val="24"/>
          <w:szCs w:val="24"/>
        </w:rPr>
      </w:pPr>
      <w:r w:rsidRPr="00967F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123120D0" w14:textId="5346B59A" w:rsidR="00C44AA3" w:rsidRDefault="00EB73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e-mail:</w:t>
      </w:r>
    </w:p>
    <w:p w14:paraId="5AB1B620" w14:textId="0A6AAAD3" w:rsidR="00EB7375" w:rsidRDefault="00EB73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6C38DE0F" w14:textId="1C5E60CC" w:rsidR="00C44AA3" w:rsidRDefault="005546DA" w:rsidP="00C44AA3">
      <w:pPr>
        <w:ind w:left="5670"/>
        <w:jc w:val="center"/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t>Za Gwaranta:</w:t>
      </w:r>
    </w:p>
    <w:p w14:paraId="4D501736" w14:textId="01C48BEE" w:rsidR="00003133" w:rsidRPr="00E43DE1" w:rsidRDefault="005546DA" w:rsidP="00C44AA3">
      <w:pPr>
        <w:ind w:left="5670"/>
        <w:jc w:val="center"/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t>______________________</w:t>
      </w:r>
    </w:p>
    <w:p w14:paraId="2E9D6B74" w14:textId="77777777" w:rsidR="00C44AA3" w:rsidRDefault="005546DA" w:rsidP="00C44AA3">
      <w:pPr>
        <w:spacing w:after="0"/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br/>
        <w:t xml:space="preserve">* Jest to przykładowy wzór gwarancji. </w:t>
      </w:r>
    </w:p>
    <w:p w14:paraId="3DC1B870" w14:textId="1A66FBAD" w:rsidR="00C44AA3" w:rsidRDefault="005546DA" w:rsidP="00C44AA3">
      <w:pPr>
        <w:rPr>
          <w:rFonts w:ascii="Times New Roman" w:hAnsi="Times New Roman" w:cs="Times New Roman"/>
          <w:b/>
          <w:bCs/>
        </w:rPr>
      </w:pPr>
      <w:r w:rsidRPr="00E43DE1">
        <w:rPr>
          <w:rFonts w:ascii="Times New Roman" w:hAnsi="Times New Roman" w:cs="Times New Roman"/>
        </w:rPr>
        <w:t>Zamawiający dopuszcza wniesienie gwarancji wg innego wzoru</w:t>
      </w:r>
      <w:r w:rsidRPr="00C44AA3">
        <w:rPr>
          <w:rFonts w:ascii="Times New Roman" w:hAnsi="Times New Roman" w:cs="Times New Roman"/>
          <w:b/>
          <w:bCs/>
        </w:rPr>
        <w:t xml:space="preserve">, jednak musi on zawierać wszystkie istotne postanowienia </w:t>
      </w:r>
      <w:r w:rsidR="00C44AA3" w:rsidRPr="00C44AA3">
        <w:rPr>
          <w:rFonts w:ascii="Times New Roman" w:hAnsi="Times New Roman" w:cs="Times New Roman"/>
          <w:b/>
          <w:bCs/>
        </w:rPr>
        <w:t>zawarte w przedstawionym tu dokumencie i nie może być sprzeczny z postanowieniami swz dotyczacymi pkt.21 Wymagania dotyczące zabezpieczenia należytego wykonania umowy.</w:t>
      </w:r>
    </w:p>
    <w:p w14:paraId="3CE89F5B" w14:textId="77777777" w:rsidR="00EB7375" w:rsidRDefault="00EB7375" w:rsidP="00EB7375">
      <w:pPr>
        <w:pStyle w:val="Tekstkomentarza"/>
      </w:pPr>
      <w:r w:rsidRPr="00114C07">
        <w:t>W gwarancji nie mogą zostać zawarte jakiekolwiek dodatkowe warunki, zastrzeżenia ani wymagania, których spełnienie przez Zamawiającego byłoby niezbędne do skutecznego dochodzenia roszczeń z tytułu gwarancji. Gwarancja musi mieć charakter bezwarunkowy, nieodwołalny i płatny na pierwsze żądanie.</w:t>
      </w:r>
    </w:p>
    <w:p w14:paraId="7BD1DBC2" w14:textId="77777777" w:rsidR="00EB7375" w:rsidRDefault="00EB7375" w:rsidP="00C44AA3">
      <w:pPr>
        <w:rPr>
          <w:rFonts w:ascii="Times New Roman" w:hAnsi="Times New Roman" w:cs="Times New Roman"/>
          <w:b/>
          <w:bCs/>
        </w:rPr>
      </w:pPr>
    </w:p>
    <w:p w14:paraId="3C0CDC79" w14:textId="4228F3AA" w:rsidR="00C44AA3" w:rsidRPr="00C44AA3" w:rsidRDefault="00C44AA3" w:rsidP="00C44AA3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UWAGA:</w:t>
      </w:r>
    </w:p>
    <w:p w14:paraId="219544BD" w14:textId="4CF99A7C" w:rsidR="00C44AA3" w:rsidRDefault="00C44AA3" w:rsidP="00C44AA3">
      <w:pPr>
        <w:rPr>
          <w:rFonts w:ascii="Times New Roman" w:hAnsi="Times New Roman" w:cs="Times New Roman"/>
        </w:rPr>
      </w:pPr>
      <w:r w:rsidRPr="00C44AA3">
        <w:rPr>
          <w:rFonts w:ascii="Times New Roman" w:hAnsi="Times New Roman" w:cs="Times New Roman"/>
        </w:rPr>
        <w:t>W przypadku modyfikacji wzoru gwarancji w opisanym zakresie, Wykonawca zobowiązany będzie przed podpisaniem umowy</w:t>
      </w:r>
      <w:r>
        <w:rPr>
          <w:rFonts w:ascii="Times New Roman" w:hAnsi="Times New Roman" w:cs="Times New Roman"/>
        </w:rPr>
        <w:t xml:space="preserve"> </w:t>
      </w:r>
      <w:r w:rsidRPr="00C44AA3">
        <w:rPr>
          <w:rFonts w:ascii="Times New Roman" w:hAnsi="Times New Roman" w:cs="Times New Roman"/>
        </w:rPr>
        <w:t>uzgodnić treść gwarancji z Zamawiającym.</w:t>
      </w:r>
    </w:p>
    <w:p w14:paraId="14974DBC" w14:textId="316D00BA" w:rsidR="00003133" w:rsidRPr="00E43DE1" w:rsidRDefault="005546DA" w:rsidP="00C44AA3">
      <w:pPr>
        <w:rPr>
          <w:rFonts w:ascii="Times New Roman" w:hAnsi="Times New Roman" w:cs="Times New Roman"/>
        </w:rPr>
      </w:pPr>
      <w:r w:rsidRPr="00E43DE1">
        <w:rPr>
          <w:rFonts w:ascii="Times New Roman" w:hAnsi="Times New Roman" w:cs="Times New Roman"/>
        </w:rPr>
        <w:t>** Zapis może być uzupełniony o klauzulę wymagającą uwierzytelnienia podpisów osób uprawnionych.</w:t>
      </w:r>
    </w:p>
    <w:sectPr w:rsidR="00003133" w:rsidRPr="00E43DE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4FE3737"/>
    <w:multiLevelType w:val="hybridMultilevel"/>
    <w:tmpl w:val="CA1E8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E1AFA"/>
    <w:multiLevelType w:val="hybridMultilevel"/>
    <w:tmpl w:val="303025E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0BF163F"/>
    <w:multiLevelType w:val="hybridMultilevel"/>
    <w:tmpl w:val="4D3EB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50A76"/>
    <w:multiLevelType w:val="hybridMultilevel"/>
    <w:tmpl w:val="236A2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62F61"/>
    <w:multiLevelType w:val="hybridMultilevel"/>
    <w:tmpl w:val="4E346FBA"/>
    <w:lvl w:ilvl="0" w:tplc="9E665A6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553E9F"/>
    <w:multiLevelType w:val="hybridMultilevel"/>
    <w:tmpl w:val="7B0E24D4"/>
    <w:lvl w:ilvl="0" w:tplc="D368DB8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9333C36"/>
    <w:multiLevelType w:val="hybridMultilevel"/>
    <w:tmpl w:val="8ED87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E07ED"/>
    <w:multiLevelType w:val="hybridMultilevel"/>
    <w:tmpl w:val="9496CB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40CADF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8001BE"/>
    <w:multiLevelType w:val="hybridMultilevel"/>
    <w:tmpl w:val="04F0BF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3A54B4"/>
    <w:multiLevelType w:val="hybridMultilevel"/>
    <w:tmpl w:val="E8BAD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D54276"/>
    <w:multiLevelType w:val="hybridMultilevel"/>
    <w:tmpl w:val="EDE62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87322"/>
    <w:multiLevelType w:val="hybridMultilevel"/>
    <w:tmpl w:val="6A6C5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930880">
    <w:abstractNumId w:val="8"/>
  </w:num>
  <w:num w:numId="2" w16cid:durableId="331180425">
    <w:abstractNumId w:val="6"/>
  </w:num>
  <w:num w:numId="3" w16cid:durableId="485170052">
    <w:abstractNumId w:val="5"/>
  </w:num>
  <w:num w:numId="4" w16cid:durableId="1236672815">
    <w:abstractNumId w:val="4"/>
  </w:num>
  <w:num w:numId="5" w16cid:durableId="583954497">
    <w:abstractNumId w:val="7"/>
  </w:num>
  <w:num w:numId="6" w16cid:durableId="1116873342">
    <w:abstractNumId w:val="3"/>
  </w:num>
  <w:num w:numId="7" w16cid:durableId="871920426">
    <w:abstractNumId w:val="2"/>
  </w:num>
  <w:num w:numId="8" w16cid:durableId="1624387280">
    <w:abstractNumId w:val="1"/>
  </w:num>
  <w:num w:numId="9" w16cid:durableId="1799685023">
    <w:abstractNumId w:val="0"/>
  </w:num>
  <w:num w:numId="10" w16cid:durableId="599147649">
    <w:abstractNumId w:val="11"/>
  </w:num>
  <w:num w:numId="11" w16cid:durableId="1007564859">
    <w:abstractNumId w:val="15"/>
  </w:num>
  <w:num w:numId="12" w16cid:durableId="1384256155">
    <w:abstractNumId w:val="16"/>
  </w:num>
  <w:num w:numId="13" w16cid:durableId="1727559622">
    <w:abstractNumId w:val="17"/>
  </w:num>
  <w:num w:numId="14" w16cid:durableId="265885688">
    <w:abstractNumId w:val="19"/>
  </w:num>
  <w:num w:numId="15" w16cid:durableId="2087653075">
    <w:abstractNumId w:val="18"/>
  </w:num>
  <w:num w:numId="16" w16cid:durableId="1735661540">
    <w:abstractNumId w:val="12"/>
  </w:num>
  <w:num w:numId="17" w16cid:durableId="2053454976">
    <w:abstractNumId w:val="10"/>
  </w:num>
  <w:num w:numId="18" w16cid:durableId="1289045980">
    <w:abstractNumId w:val="14"/>
  </w:num>
  <w:num w:numId="19" w16cid:durableId="1567376468">
    <w:abstractNumId w:val="20"/>
  </w:num>
  <w:num w:numId="20" w16cid:durableId="127359148">
    <w:abstractNumId w:val="9"/>
  </w:num>
  <w:num w:numId="21" w16cid:durableId="4779622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3133"/>
    <w:rsid w:val="00034616"/>
    <w:rsid w:val="0006063C"/>
    <w:rsid w:val="0015074B"/>
    <w:rsid w:val="001C6E0E"/>
    <w:rsid w:val="00266507"/>
    <w:rsid w:val="002813DD"/>
    <w:rsid w:val="0029639D"/>
    <w:rsid w:val="003112F1"/>
    <w:rsid w:val="00326F90"/>
    <w:rsid w:val="00340293"/>
    <w:rsid w:val="00490DEA"/>
    <w:rsid w:val="004E0382"/>
    <w:rsid w:val="0053708E"/>
    <w:rsid w:val="005546DA"/>
    <w:rsid w:val="005E2406"/>
    <w:rsid w:val="00967FB1"/>
    <w:rsid w:val="00A9185C"/>
    <w:rsid w:val="00AA1D8D"/>
    <w:rsid w:val="00B47730"/>
    <w:rsid w:val="00B74D48"/>
    <w:rsid w:val="00BA4983"/>
    <w:rsid w:val="00C44AA3"/>
    <w:rsid w:val="00C76B88"/>
    <w:rsid w:val="00CB0664"/>
    <w:rsid w:val="00E43DE1"/>
    <w:rsid w:val="00E67654"/>
    <w:rsid w:val="00EB7375"/>
    <w:rsid w:val="00EE233F"/>
    <w:rsid w:val="00F01993"/>
    <w:rsid w:val="00FC693F"/>
    <w:rsid w:val="00FF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09FDE1"/>
  <w14:defaultImageDpi w14:val="300"/>
  <w15:docId w15:val="{4599F96E-6BF9-4FAF-B38C-42FC0AC81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737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7375"/>
    <w:rPr>
      <w:rFonts w:ascii="Verdana" w:eastAsia="Verdana" w:hAnsi="Verdana" w:cs="Verdana"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2665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604</Words>
  <Characters>3625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4221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Karolina Zawodna-Balcer</cp:lastModifiedBy>
  <cp:revision>6</cp:revision>
  <dcterms:created xsi:type="dcterms:W3CDTF">2025-09-15T05:13:00Z</dcterms:created>
  <dcterms:modified xsi:type="dcterms:W3CDTF">2025-09-16T11:12:00Z</dcterms:modified>
  <cp:category/>
</cp:coreProperties>
</file>